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SI-SAMU-TYPE_VECTEUR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type de vecteur/véhicule ou de ressource mobilisée, avec plus de précision que simplement le type de ressources. Utilisée exclusivement en inter-santé (cf. EMSI-OPG pour 15-NexSIS)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AASC.VLSC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Vehicule Leger de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AASC.VPSP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Véhicule de Premiers Secours à Personnes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AASC.AUTRESC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de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AUTREVEC.APIED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pied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AUTREVEC.AVION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AUTREVEC.PERSO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 personnel sans précsion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AUTREVEC.TAXI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Taxi et assimilés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AUTREVEC.TRANSP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Transports en commun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sans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AUTREVEC.AUTRETRA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de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FSI</w:t>
            </w:r>
          </w:p>
        </w:tc>
        <w:tc>
          <w:tcPr>
            <w:tcW w:type="dxa" w:w="1440"/>
          </w:tcPr>
          <w:p>
            <w:r>
              <w:t>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FSI.HELIFSI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Hélicoptère Forces de l’Ordre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FSI.VLFSI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VL des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FSI.FFSI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Fourgon des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FSI.VHFSI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des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</w:t>
            </w:r>
          </w:p>
        </w:tc>
        <w:tc>
          <w:tcPr>
            <w:tcW w:type="dxa" w:w="1440"/>
          </w:tcPr>
          <w:p>
            <w:r>
              <w:t>LIB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LIB.MEDV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Médecin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LIB.INF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Infirmier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LIB.AUTREPRO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professionnel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SIS.DRAGON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Hélicoptère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SIS.AVSC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SIS.FEUSIS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Moyens incendie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SIS.GRIMP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Vehicule du GRIMP et montagne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SIS.NAVISIS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 nautique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SIS.PCSIS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Poste de commandement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SIS.SRSIS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Moyens de secours routiers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SIS.VCH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intervention chimique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SIS.VLCG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chef de groupe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SIS.VLISP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infirmier 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SIS.VLMSP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Médecin 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SIS.VLSIS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autre usage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SIS.VPL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plongeurs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SIS.VPMA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du Poste Médical Avancé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intervention radioactivité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SIS.VSAV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de secours et d'assistance aux victimes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SIS.MOYSSE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moyen 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SIS.AUTRESIS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moyen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SMUR.VLM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SMUR.VL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de liaison 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SMUR.PSM1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SMUR.PSM2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SMUR.PSM3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SMUR.PSMP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 pédiatrique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SMUR.VPC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Poste de Commandement et ou d’évacuation SAMU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réanimation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SMUR.AR-BAR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réanimation Bariatrique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SMUR.AR-PED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réanimation Pédiatrique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SMUR.HELISMUR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SMUR.HELISAN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Hélicoptère de transport sanitaire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SMUR.AVSMUR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 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SMUR.AVSAN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 de transport sanitaire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SMUR.NAVISMUR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NaviSmur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</w:t>
            </w:r>
          </w:p>
        </w:tc>
        <w:tc>
          <w:tcPr>
            <w:tcW w:type="dxa" w:w="1440"/>
          </w:tcPr>
          <w:p>
            <w:r>
              <w:t>TSU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TSU.VSL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Sanitaire Léger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TSU.AMB-GV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privée grand contenant - type 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TSU.AMB-PV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privée petit contenant - type 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TSU.AMB-BAR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privée - type bariatrique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TSU.AMB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catégorie non définie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4FA9E7-F3C7-46E0-A35D-BF8E85E28803}"/>
</file>

<file path=customXml/itemProps3.xml><?xml version="1.0" encoding="utf-8"?>
<ds:datastoreItem xmlns:ds="http://schemas.openxmlformats.org/officeDocument/2006/customXml" ds:itemID="{3990C64B-AEFA-44A1-BD01-DF636524A972}"/>
</file>

<file path=customXml/itemProps4.xml><?xml version="1.0" encoding="utf-8"?>
<ds:datastoreItem xmlns:ds="http://schemas.openxmlformats.org/officeDocument/2006/customXml" ds:itemID="{5D619B79-C8F8-482A-B264-6B8E40D851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